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A754B" w14:textId="77777777" w:rsidR="002D6E41" w:rsidRDefault="00000000">
      <w:pPr>
        <w:pStyle w:val="Heading1"/>
        <w:jc w:val="center"/>
      </w:pPr>
      <w:r>
        <w:t>Electrical Contractor Invoice</w:t>
      </w:r>
    </w:p>
    <w:p w14:paraId="0332A6C6" w14:textId="31625BED" w:rsidR="002D6E41" w:rsidRDefault="00000000">
      <w:r>
        <w:rPr>
          <w:b/>
        </w:rPr>
        <w:t>Your Company Name</w:t>
      </w:r>
      <w:r>
        <w:rPr>
          <w:b/>
        </w:rPr>
        <w:br/>
      </w:r>
      <w:r>
        <w:t>Your Address</w:t>
      </w:r>
      <w:r>
        <w:br/>
        <w:t>City, State, ZIP</w:t>
      </w:r>
      <w:r>
        <w:br/>
      </w:r>
      <w:r>
        <w:rPr>
          <w:i/>
        </w:rPr>
        <w:t xml:space="preserve">Phone Number: </w:t>
      </w:r>
      <w:r>
        <w:rPr>
          <w:i/>
        </w:rPr>
        <w:br/>
        <w:t xml:space="preserve">Email Address: </w:t>
      </w:r>
      <w:r>
        <w:rPr>
          <w:i/>
        </w:rPr>
        <w:br/>
        <w:t xml:space="preserve">Website: </w:t>
      </w:r>
    </w:p>
    <w:p w14:paraId="4934BC51" w14:textId="6FD9BD4D" w:rsidR="002D6E41" w:rsidRDefault="00000000">
      <w:r>
        <w:rPr>
          <w:b/>
        </w:rPr>
        <w:t>Invoice To:</w:t>
      </w:r>
      <w:r>
        <w:rPr>
          <w:b/>
        </w:rPr>
        <w:br/>
      </w:r>
      <w:r>
        <w:t>Client's Name</w:t>
      </w:r>
      <w:r>
        <w:br/>
        <w:t>Client's Address</w:t>
      </w:r>
      <w:r>
        <w:br/>
        <w:t>City, State, ZIP</w:t>
      </w:r>
      <w:r>
        <w:br/>
        <w:t>Client's Phone Number | Client's Email Address</w:t>
      </w:r>
    </w:p>
    <w:p w14:paraId="072946B9" w14:textId="28E4A5F7" w:rsidR="002D6E41" w:rsidRDefault="00000000">
      <w:r>
        <w:t>Invoice Number: 12345</w:t>
      </w:r>
      <w:r>
        <w:br/>
        <w:t>Invoice Date: MM/DD/YYYY</w:t>
      </w:r>
      <w:r>
        <w:br/>
        <w:t>Due Date: MM/DD/YYYY</w:t>
      </w:r>
    </w:p>
    <w:p w14:paraId="558AE2C6" w14:textId="77777777" w:rsidR="002D6E41" w:rsidRDefault="00000000">
      <w:pPr>
        <w:pStyle w:val="Heading2"/>
      </w:pPr>
      <w:r>
        <w:t>Services Provided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2D6E41" w14:paraId="249726EA" w14:textId="77777777">
        <w:tc>
          <w:tcPr>
            <w:tcW w:w="2160" w:type="dxa"/>
          </w:tcPr>
          <w:p w14:paraId="4C2AAF47" w14:textId="77777777" w:rsidR="002D6E41" w:rsidRDefault="00000000">
            <w:r>
              <w:t>Description of Service</w:t>
            </w:r>
          </w:p>
        </w:tc>
        <w:tc>
          <w:tcPr>
            <w:tcW w:w="2160" w:type="dxa"/>
          </w:tcPr>
          <w:p w14:paraId="1C931F78" w14:textId="77777777" w:rsidR="002D6E41" w:rsidRDefault="00000000">
            <w:r>
              <w:t>Quantity</w:t>
            </w:r>
          </w:p>
        </w:tc>
        <w:tc>
          <w:tcPr>
            <w:tcW w:w="2160" w:type="dxa"/>
          </w:tcPr>
          <w:p w14:paraId="532B0EEB" w14:textId="77777777" w:rsidR="002D6E41" w:rsidRDefault="00000000">
            <w:r>
              <w:t>Rate</w:t>
            </w:r>
          </w:p>
        </w:tc>
        <w:tc>
          <w:tcPr>
            <w:tcW w:w="2160" w:type="dxa"/>
          </w:tcPr>
          <w:p w14:paraId="35E81C6C" w14:textId="77777777" w:rsidR="002D6E41" w:rsidRDefault="00000000">
            <w:r>
              <w:t>Total</w:t>
            </w:r>
          </w:p>
        </w:tc>
      </w:tr>
      <w:tr w:rsidR="002D6E41" w14:paraId="3ABCA647" w14:textId="77777777">
        <w:tc>
          <w:tcPr>
            <w:tcW w:w="2160" w:type="dxa"/>
          </w:tcPr>
          <w:p w14:paraId="55BCA404" w14:textId="77777777" w:rsidR="002D6E41" w:rsidRDefault="00000000">
            <w:r>
              <w:t>Electrical Inspection</w:t>
            </w:r>
          </w:p>
        </w:tc>
        <w:tc>
          <w:tcPr>
            <w:tcW w:w="2160" w:type="dxa"/>
          </w:tcPr>
          <w:p w14:paraId="40ED1275" w14:textId="77777777" w:rsidR="002D6E41" w:rsidRDefault="00000000">
            <w:r>
              <w:t>1</w:t>
            </w:r>
          </w:p>
        </w:tc>
        <w:tc>
          <w:tcPr>
            <w:tcW w:w="2160" w:type="dxa"/>
          </w:tcPr>
          <w:p w14:paraId="61E9E6A6" w14:textId="77777777" w:rsidR="002D6E41" w:rsidRDefault="00000000">
            <w:r>
              <w:t>$100</w:t>
            </w:r>
          </w:p>
        </w:tc>
        <w:tc>
          <w:tcPr>
            <w:tcW w:w="2160" w:type="dxa"/>
          </w:tcPr>
          <w:p w14:paraId="65424778" w14:textId="77777777" w:rsidR="002D6E41" w:rsidRDefault="00000000">
            <w:r>
              <w:t>$100</w:t>
            </w:r>
          </w:p>
        </w:tc>
      </w:tr>
      <w:tr w:rsidR="002D6E41" w14:paraId="7BAECC5B" w14:textId="77777777">
        <w:tc>
          <w:tcPr>
            <w:tcW w:w="2160" w:type="dxa"/>
          </w:tcPr>
          <w:p w14:paraId="7243C9E8" w14:textId="77777777" w:rsidR="002D6E41" w:rsidRDefault="00000000">
            <w:r>
              <w:t>Wiring Installation</w:t>
            </w:r>
          </w:p>
        </w:tc>
        <w:tc>
          <w:tcPr>
            <w:tcW w:w="2160" w:type="dxa"/>
          </w:tcPr>
          <w:p w14:paraId="2DA5BA80" w14:textId="77777777" w:rsidR="002D6E41" w:rsidRDefault="00000000">
            <w:r>
              <w:t>10 hours</w:t>
            </w:r>
          </w:p>
        </w:tc>
        <w:tc>
          <w:tcPr>
            <w:tcW w:w="2160" w:type="dxa"/>
          </w:tcPr>
          <w:p w14:paraId="49F085A9" w14:textId="77777777" w:rsidR="002D6E41" w:rsidRDefault="00000000">
            <w:r>
              <w:t>$50/hr</w:t>
            </w:r>
          </w:p>
        </w:tc>
        <w:tc>
          <w:tcPr>
            <w:tcW w:w="2160" w:type="dxa"/>
          </w:tcPr>
          <w:p w14:paraId="2B4470F9" w14:textId="77777777" w:rsidR="002D6E41" w:rsidRDefault="00000000">
            <w:r>
              <w:t>$500</w:t>
            </w:r>
          </w:p>
        </w:tc>
      </w:tr>
      <w:tr w:rsidR="002D6E41" w14:paraId="462DAACE" w14:textId="77777777">
        <w:tc>
          <w:tcPr>
            <w:tcW w:w="2160" w:type="dxa"/>
          </w:tcPr>
          <w:p w14:paraId="7BE2BF55" w14:textId="77777777" w:rsidR="002D6E41" w:rsidRDefault="00000000">
            <w:r>
              <w:t>Circuit Breaker Replacement</w:t>
            </w:r>
          </w:p>
        </w:tc>
        <w:tc>
          <w:tcPr>
            <w:tcW w:w="2160" w:type="dxa"/>
          </w:tcPr>
          <w:p w14:paraId="44D31EE2" w14:textId="77777777" w:rsidR="002D6E41" w:rsidRDefault="00000000">
            <w:r>
              <w:t>2</w:t>
            </w:r>
          </w:p>
        </w:tc>
        <w:tc>
          <w:tcPr>
            <w:tcW w:w="2160" w:type="dxa"/>
          </w:tcPr>
          <w:p w14:paraId="72549971" w14:textId="77777777" w:rsidR="002D6E41" w:rsidRDefault="00000000">
            <w:r>
              <w:t>$150</w:t>
            </w:r>
          </w:p>
        </w:tc>
        <w:tc>
          <w:tcPr>
            <w:tcW w:w="2160" w:type="dxa"/>
          </w:tcPr>
          <w:p w14:paraId="328F7FFC" w14:textId="77777777" w:rsidR="002D6E41" w:rsidRDefault="00000000">
            <w:r>
              <w:t>$300</w:t>
            </w:r>
          </w:p>
        </w:tc>
      </w:tr>
    </w:tbl>
    <w:p w14:paraId="60FE8CE1" w14:textId="674AA9DF" w:rsidR="002D6E41" w:rsidRDefault="00000000">
      <w:r>
        <w:br/>
        <w:t>Subtotal: $900</w:t>
      </w:r>
      <w:r>
        <w:br/>
        <w:t>Sales Tax (8%): $72</w:t>
      </w:r>
      <w:r>
        <w:br/>
        <w:t>Total Due: $972</w:t>
      </w:r>
    </w:p>
    <w:p w14:paraId="206F9118" w14:textId="2DF582A1" w:rsidR="002D6E41" w:rsidRDefault="00000000">
      <w:r>
        <w:rPr>
          <w:b/>
        </w:rPr>
        <w:t>Payment Terms</w:t>
      </w:r>
      <w:r>
        <w:rPr>
          <w:b/>
        </w:rPr>
        <w:br/>
      </w:r>
      <w:r>
        <w:t>Please make all checks payable to Your Company Name. Payment is due within 30 days from the invoice date. Late payments may incur a late fee of 1.5% per month on the outstanding amount.</w:t>
      </w:r>
    </w:p>
    <w:p w14:paraId="731E1B22" w14:textId="46451003" w:rsidR="002D6E41" w:rsidRDefault="00000000">
      <w:r>
        <w:rPr>
          <w:b/>
        </w:rPr>
        <w:t>Notes</w:t>
      </w:r>
      <w:r>
        <w:rPr>
          <w:b/>
        </w:rPr>
        <w:br/>
      </w:r>
      <w:r>
        <w:t>Thank you for choosing Your Company Name for your electrical needs. We appreciate your business and look forward to serving you again.</w:t>
      </w:r>
    </w:p>
    <w:p w14:paraId="6503EA40" w14:textId="77777777" w:rsidR="002D6E41" w:rsidRDefault="00000000">
      <w:r>
        <w:t>Payment Methods: Check, Credit Card, Bank Transfer, Online Payment</w:t>
      </w:r>
      <w:r>
        <w:br/>
      </w:r>
    </w:p>
    <w:p w14:paraId="623E7FAD" w14:textId="77777777" w:rsidR="002D6E41" w:rsidRDefault="00000000">
      <w:pPr>
        <w:jc w:val="center"/>
      </w:pPr>
      <w:r>
        <w:t>Thank You for Your Business!</w:t>
      </w:r>
    </w:p>
    <w:sectPr w:rsidR="002D6E41" w:rsidSect="00F16B58">
      <w:pgSz w:w="12240" w:h="15840"/>
      <w:pgMar w:top="36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88814865">
    <w:abstractNumId w:val="8"/>
  </w:num>
  <w:num w:numId="2" w16cid:durableId="1676181247">
    <w:abstractNumId w:val="6"/>
  </w:num>
  <w:num w:numId="3" w16cid:durableId="1782990576">
    <w:abstractNumId w:val="5"/>
  </w:num>
  <w:num w:numId="4" w16cid:durableId="2077437795">
    <w:abstractNumId w:val="4"/>
  </w:num>
  <w:num w:numId="5" w16cid:durableId="1215310171">
    <w:abstractNumId w:val="7"/>
  </w:num>
  <w:num w:numId="6" w16cid:durableId="1116027288">
    <w:abstractNumId w:val="3"/>
  </w:num>
  <w:num w:numId="7" w16cid:durableId="930238320">
    <w:abstractNumId w:val="2"/>
  </w:num>
  <w:num w:numId="8" w16cid:durableId="1406877800">
    <w:abstractNumId w:val="1"/>
  </w:num>
  <w:num w:numId="9" w16cid:durableId="741223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2D6E41"/>
    <w:rsid w:val="00326F90"/>
    <w:rsid w:val="0037347C"/>
    <w:rsid w:val="00AA1D8D"/>
    <w:rsid w:val="00B47730"/>
    <w:rsid w:val="00CB0664"/>
    <w:rsid w:val="00F16B5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59151E"/>
  <w14:defaultImageDpi w14:val="300"/>
  <w15:docId w15:val="{280FE6FA-3067-4A78-8A39-2143DCEE9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user39</cp:lastModifiedBy>
  <cp:revision>2</cp:revision>
  <dcterms:created xsi:type="dcterms:W3CDTF">2013-12-23T23:15:00Z</dcterms:created>
  <dcterms:modified xsi:type="dcterms:W3CDTF">2024-02-11T02:06:00Z</dcterms:modified>
  <cp:category/>
</cp:coreProperties>
</file>